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78546999-4FCA-4983-B19B-B0DC12EC1ADE}"/>
</file>

<file path=customXml/itemProps3.xml><?xml version="1.0" encoding="utf-8"?>
<ds:datastoreItem xmlns:ds="http://schemas.openxmlformats.org/officeDocument/2006/customXml" ds:itemID="{23C044E9-5CF7-4512-922B-1572BB748B41}"/>
</file>

<file path=customXml/itemProps4.xml><?xml version="1.0" encoding="utf-8"?>
<ds:datastoreItem xmlns:ds="http://schemas.openxmlformats.org/officeDocument/2006/customXml" ds:itemID="{EF69A7D5-86A4-4564-85B9-F749CC1642D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